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914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张晗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391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(020320—007)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(020320—007)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(020320—007)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